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Apfelweg 2, 8404 Winterthur</w:t>
          </w:r>
        </w:p>
        <w:p>
          <w:pPr>
            <w:spacing w:before="0" w:after="0"/>
          </w:pPr>
          <w:r>
            <w:t>635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